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80305985" name="7c8ea300-8e17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5477903" name="7c8ea300-8e17-11f0-9be5-89da2dc1244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33292387" name="9fce1300-8e17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0922400" name="9fce1300-8e17-11f0-9be5-89da2dc1244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PAK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Fallrohrdichtung </w:t>
            </w:r>
          </w:p>
        </w:tc>
        <w:tc>
          <w:p>
            <w:pPr>
              <w:spacing w:before="0" w:after="0" w:line="240" w:lineRule="auto"/>
            </w:pPr>
            <w:r>
              <w:t>Fallrohrflansch </w:t>
            </w:r>
          </w:p>
        </w:tc>
        <w:tc>
          <w:p>
            <w:pPr>
              <w:spacing w:before="0" w:after="0" w:line="240" w:lineRule="auto"/>
            </w:pPr>
            <w:r>
              <w:t>Dichtung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88682314" name="bb2fa820-8e17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131412" name="bb2fa820-8e17-11f0-9be5-89da2dc1244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35495241" name="09a36d70-8e18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1906106" name="09a36d70-8e18-11f0-9be5-89da2dc1244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Lager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24728343" name="52ba5d70-8e18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0481085" name="52ba5d70-8e18-11f0-9be5-89da2dc1244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VBZ Depot IrchelIrchelstrasse 38A, 8057 Zürich</w:t>
          </w:r>
        </w:p>
        <w:p>
          <w:pPr>
            <w:spacing w:before="0" w:after="0"/>
          </w:pPr>
          <w:r>
            <w:t>474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